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88759711" name="43c1d5e0-be16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1333090" name="43c1d5e0-be16-11f0-81fe-a7c131de9cb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36004467" name="4685b0d0-be16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17697229" name="4685b0d0-be16-11f0-81fe-a7c131de9cb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22111061" name="b811f5d0-be19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2449842" name="b811f5d0-be19-11f0-81fe-a7c131de9cb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41213596" name="bfa6b9c0-be19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8049058" name="bfa6b9c0-be19-11f0-81fe-a7c131de9cb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VM-26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50523859" name="9926965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7720855" name="99269650-be1c-11f0-81fe-a7c131de9cb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77460777" name="9c8eeea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0544111" name="9c8eeea0-be1c-11f0-81fe-a7c131de9cb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OG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VM-27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60854497" name="b263c4d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1448757" name="b263c4d0-be1c-11f0-81fe-a7c131de9cb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09111720" name="b5b2057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12487191" name="b5b20570-be1c-11f0-81fe-a7c131de9cb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Niederweg 54, 8907 Wettswil am Albis</w:t>
          </w:r>
        </w:p>
        <w:p>
          <w:pPr>
            <w:spacing w:before="0" w:after="0"/>
          </w:pPr>
          <w:r>
            <w:t>571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